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jc w:val="both"/>
      </w:pPr>
      <w:r>
        <w:rPr>
          <w:rFonts w:ascii="ＭＳ 明朝" w:hAnsi="ＭＳ 明朝" w:eastAsia="ＭＳ 明朝"/>
          <w:sz w:val="24.0"/>
        </w:rPr>
        <w:t>これはテスト用のファイルです。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wordWrap w:val="0"/>
        <w:jc w:val="center"/>
      </w:pPr>
      <w:r>
        <w:rPr>
          <w:rFonts w:ascii="ＭＳ 明朝" w:hAnsi="ＭＳ 明朝" w:eastAsia="ＭＳ 明朝"/>
          <w:sz w:val="24.0"/>
        </w:rPr>
        <w:t>Windowsの場合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jc w:val="both"/>
      </w:pPr>
      <w:r>
        <w:rPr>
          <w:rFonts w:ascii="ＭＳ 明朝" w:hAnsi="ＭＳ 明朝" w:eastAsia="ＭＳ 明朝"/>
          <w:sz w:val="24.0"/>
        </w:rPr>
        <w:t>「makdo_win.exe」を起動して、立ち上がったウィンドウに、このファイルをドラッグアンドドロップすると、「test_docx2md.md」というファイルが作成されます。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wordWrap w:val="0"/>
        <w:jc w:val="center"/>
      </w:pPr>
      <w:r>
        <w:rPr>
          <w:rFonts w:ascii="ＭＳ 明朝" w:hAnsi="ＭＳ 明朝" w:eastAsia="ＭＳ 明朝"/>
          <w:sz w:val="24.0"/>
        </w:rPr>
        <w:t>macOSの場合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jc w:val="both"/>
      </w:pPr>
      <w:r>
        <w:rPr>
          <w:rFonts w:ascii="ＭＳ 明朝" w:hAnsi="ＭＳ 明朝" w:eastAsia="ＭＳ 明朝"/>
          <w:sz w:val="24.0"/>
        </w:rPr>
        <w:t>※ macOSの開発環境がないため、macOSの実行ファイルはありません。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jc w:val="both"/>
      </w:pPr>
      <w:r>
        <w:rPr>
          <w:rFonts w:ascii="ＭＳ 明朝" w:hAnsi="ＭＳ 明朝" w:eastAsia="ＭＳ 明朝"/>
          <w:sz w:val="24.0"/>
        </w:rPr>
        <w:t>macOSに「python3」というアプリをインストールし、'pip install makdo'を実行して、makdoをインストールしてください。</w:t>
      </w:r>
    </w:p>
    <w:p>
      <w:pPr>
        <w:pStyle w:val="makdo"/>
        <w:widowControl w:val="0"/>
        <w:autoSpaceDE w:val="0"/>
        <w:autoSpaceDN w:val="0"/>
        <w:spacing w:before="0" w:after="0" w:line="514" w:lineRule="exact"/>
        <w:ind w:firstLine="0" w:left="0" w:right="0"/>
        <w:jc w:val="both"/>
      </w:pPr>
      <w:r>
        <w:rPr>
          <w:rFonts w:ascii="ＭＳ 明朝" w:hAnsi="ＭＳ 明朝" w:eastAsia="ＭＳ 明朝"/>
          <w:sz w:val="24.0"/>
        </w:rPr>
        <w:t>その後、「makdo_mac.py」を起動して、立ち上がったウィンドウに、mdファイルをドラッグアンドドロップすると、「test_docx2md.md」というファイルが作成されます。</w:t>
      </w:r>
    </w:p>
    <w:sectPr w:rsidR="00FC693F" w:rsidRPr="0006063C" w:rsidSect="00034616">
      <w:footerReference w:type="default" r:id="rId9"/>
      <w:pgSz w:w="11906" w:h="16838"/>
      <w:pgMar w:top="1984" w:right="1134" w:bottom="1247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rPr>
        <w:rFonts w:ascii="ＭＳ 明朝" w:hAnsi="ＭＳ 明朝" w:eastAsia="ＭＳ 明朝"/>
        <w:sz w:val="24.0"/>
      </w:rPr>
      <w:fldChar w:fldCharType="begin"/>
    </w:r>
    <w:r>
      <w:rPr>
        <w:rFonts w:ascii="ＭＳ 明朝" w:hAnsi="ＭＳ 明朝" w:eastAsia="ＭＳ 明朝"/>
        <w:sz w:val="24.0"/>
      </w:rPr>
      <w:instrText>PAGE</w:instrText>
    </w:r>
    <w:r>
      <w:rPr>
        <w:rFonts w:ascii="ＭＳ 明朝" w:hAnsi="ＭＳ 明朝" w:eastAsia="ＭＳ 明朝"/>
        <w:sz w:val="24.0"/>
      </w:rPr>
      <w:fldChar w:fldCharType="end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sz w:val="1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  <w:rPr>
      <w:sz w:val="24"/>
    </w:r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  <w:rPr>
      <w:sz w:val="24"/>
    </w:r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  <w:rPr>
      <w:sz w:val="24"/>
    </w:r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  <w:rPr>
      <w:sz w:val="24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  <w:rPr>
      <w:sz w:val="24"/>
    </w:r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  <w:rPr>
      <w:sz w:val="24"/>
    </w:r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kdo">
    <w:name w:val="makdo"/>
    <w:pPr>
      <w:spacing w:line="514" w:lineRule="exact"/>
      <w:autoSpaceDE w:val="0"/>
      <w:autoSpaceDN w:val="0"/>
    </w:pPr>
    <w:rPr>
      <w:rFonts w:ascii="ＭＳ 明朝" w:hAnsi="ＭＳ 明朝"/>
      <w:sz w:val="24"/>
    </w:rPr>
  </w:style>
  <w:style w:type="paragraph" w:customStyle="1" w:styleId="makdo-g">
    <w:name w:val="makdo-g"/>
    <w:rPr>
      <w:rFonts w:ascii="ＭＳ ゴシック" w:hAnsi="ＭＳ ゴシック"/>
    </w:rPr>
  </w:style>
  <w:style w:type="paragraph" w:customStyle="1" w:styleId="makdo-i">
    <w:name w:val="makdo-i"/>
    <w:rPr>
      <w:rFonts w:ascii="IPAmj明朝" w:hAnsi="IPAmj明朝"/>
    </w:rPr>
  </w:style>
  <w:style w:type="paragraph" w:customStyle="1" w:styleId="makdo-t">
    <w:name w:val="makdo-t"/>
    <w:pPr>
      <w:spacing w:line="288" w:lineRule="exact"/>
    </w:pPr>
    <w:rPr>
      <w:sz w:val="19"/>
    </w:rPr>
  </w:style>
  <w:style w:type="paragraph" w:customStyle="1" w:styleId="makdo-1">
    <w:name w:val="makdo-1"/>
  </w:style>
  <w:style w:type="paragraph" w:customStyle="1" w:styleId="makdo-2">
    <w:name w:val="makdo-2"/>
  </w:style>
  <w:style w:type="paragraph" w:customStyle="1" w:styleId="makdo-3">
    <w:name w:val="makdo-3"/>
  </w:style>
  <w:style w:type="paragraph" w:customStyle="1" w:styleId="makdo-4">
    <w:name w:val="makdo-4"/>
  </w:style>
  <w:style w:type="paragraph" w:customStyle="1" w:styleId="makdo-5">
    <w:name w:val="makdo-5"/>
  </w:style>
  <w:style w:type="paragraph" w:customStyle="1" w:styleId="makdo-6">
    <w:name w:val="makdo-6"/>
  </w:style>
  <w:style w:type="paragraph" w:customStyle="1" w:styleId="makdo-h">
    <w:name w:val="makdo-h"/>
    <w:pPr>
      <w:spacing w:line="0" w:lineRule="auto"/>
    </w:pPr>
    <w:rPr>
      <w:sz w:val="12"/>
    </w:rPr>
  </w:style>
  <w:style w:type="paragraph" w:customStyle="1" w:styleId="makdo-m">
    <w:name w:val="makdo-m"/>
    <w:rPr>
      <w:sz w:val="24"/>
    </w:rPr>
  </w:style>
  <w:style w:type="paragraph" w:customStyle="1" w:styleId="makdo-r">
    <w:name w:val="makdo-r"/>
    <w:pPr>
      <w:spacing w:line="0" w:lineRule="auto" w:before="210" w:after="210"/>
      <w:ind w:firstLine="0" w:left="0" w:right="0"/>
    </w:pPr>
    <w:rPr>
      <w:rFonts w:ascii="ＭＳ ゴシック" w:hAnsi="ＭＳ ゴシック" w:eastAsia="ＭＳ ゴシック"/>
      <w:color w:val="FFFF00"/>
      <w:sz w:val="21"/>
      <w:highlight w:val="blu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lrdwbtjq@mgfsioxr (makdo v07 Furuichibashi)</dc:creator>
  <cp:keywords/>
  <dc:description>generated by python-docx</dc:description>
  <cp:lastModifiedBy/>
  <cp:revision>1</cp:revision>
  <dcterms:created xsi:type="dcterms:W3CDTF">2024-04-01T21:43:57Z</dcterms:created>
  <dcterms:modified xsi:type="dcterms:W3CDTF">2024-04-01T21:43:57Z</dcterms:modified>
  <cp:category>（普通）</cp:category>
  <dc:identifier>makdo(v07);lrdwbtjq@mgfsioxr;2024-04-01T21:43:57Z</dc:identifier>
  <cp:version/>
  <cp:contentStatus/>
</cp:coreProperties>
</file>